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C69F5" w14:textId="77777777" w:rsidR="004F2029" w:rsidRDefault="00000000">
      <w:pPr>
        <w:pStyle w:val="Heading1"/>
      </w:pPr>
      <w:r>
        <w:t>Columbiana County, Ohio – Vision Resources</w:t>
      </w:r>
    </w:p>
    <w:p w14:paraId="3BB9A5BC" w14:textId="77777777" w:rsidR="004F2029" w:rsidRDefault="00000000">
      <w:pPr>
        <w:pStyle w:val="Heading2"/>
      </w:pPr>
      <w:r>
        <w:t>Programs / Assistance</w:t>
      </w:r>
    </w:p>
    <w:p w14:paraId="5C17ECF2" w14:textId="36DAC0B5" w:rsidR="004F2029" w:rsidRPr="00A374E3" w:rsidRDefault="00000000" w:rsidP="00A374E3">
      <w:pPr>
        <w:pStyle w:val="ListParagraph"/>
        <w:numPr>
          <w:ilvl w:val="0"/>
          <w:numId w:val="10"/>
        </w:numPr>
        <w:rPr>
          <w:b/>
          <w:bCs/>
        </w:rPr>
      </w:pPr>
      <w:r w:rsidRPr="00A374E3">
        <w:rPr>
          <w:b/>
          <w:bCs/>
        </w:rPr>
        <w:t>Vision Care Outreach Program — Prevent Blindness Ohio</w:t>
      </w:r>
    </w:p>
    <w:p w14:paraId="63D9BB08" w14:textId="77777777" w:rsidR="00A374E3" w:rsidRDefault="00000000" w:rsidP="00A374E3">
      <w:pPr>
        <w:pStyle w:val="ListParagraph"/>
        <w:numPr>
          <w:ilvl w:val="0"/>
          <w:numId w:val="13"/>
        </w:numPr>
      </w:pPr>
      <w:r>
        <w:t>Provides uninsured/underinsured residents with access to eye exams and eyeglasses through donated services and vouchers</w:t>
      </w:r>
    </w:p>
    <w:p w14:paraId="3DB724C9" w14:textId="77777777" w:rsidR="00A374E3" w:rsidRDefault="00000000" w:rsidP="00A374E3">
      <w:pPr>
        <w:pStyle w:val="ListParagraph"/>
        <w:numPr>
          <w:ilvl w:val="0"/>
          <w:numId w:val="13"/>
        </w:numPr>
      </w:pPr>
      <w:r>
        <w:t>Eligibility: Income ≤ 200% of federal poverty guidelines, no vision coverage, not used program recently</w:t>
      </w:r>
    </w:p>
    <w:p w14:paraId="554DF67C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Apply via partner agencies or call 1-800-301-2020</w:t>
      </w:r>
    </w:p>
    <w:p w14:paraId="1CE9DCFA" w14:textId="3F706135" w:rsidR="004F2029" w:rsidRDefault="00000000" w:rsidP="00A374E3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A374E3" w:rsidRPr="00C23A15">
          <w:rPr>
            <w:rStyle w:val="Hyperlink"/>
          </w:rPr>
          <w:t>https://ohio.preventblindness.org/vision-care-outreach-program</w:t>
        </w:r>
      </w:hyperlink>
      <w:r w:rsidR="00A374E3">
        <w:t xml:space="preserve"> </w:t>
      </w:r>
    </w:p>
    <w:p w14:paraId="33576B6A" w14:textId="77777777" w:rsidR="00A374E3" w:rsidRDefault="00A374E3" w:rsidP="00A374E3">
      <w:pPr>
        <w:pStyle w:val="ListParagraph"/>
        <w:ind w:left="1710"/>
      </w:pPr>
    </w:p>
    <w:p w14:paraId="52CF2D39" w14:textId="537F2D2C" w:rsidR="004F2029" w:rsidRPr="00A374E3" w:rsidRDefault="00000000" w:rsidP="00A374E3">
      <w:pPr>
        <w:pStyle w:val="ListParagraph"/>
        <w:numPr>
          <w:ilvl w:val="0"/>
          <w:numId w:val="10"/>
        </w:numPr>
        <w:rPr>
          <w:b/>
          <w:bCs/>
        </w:rPr>
      </w:pPr>
      <w:r w:rsidRPr="00A374E3">
        <w:rPr>
          <w:b/>
          <w:bCs/>
        </w:rPr>
        <w:t>Children’s Vision Providers — Ohio Department of Health</w:t>
      </w:r>
    </w:p>
    <w:p w14:paraId="6A728271" w14:textId="77777777" w:rsidR="00A374E3" w:rsidRDefault="00000000" w:rsidP="00A374E3">
      <w:pPr>
        <w:pStyle w:val="ListParagraph"/>
        <w:numPr>
          <w:ilvl w:val="0"/>
          <w:numId w:val="13"/>
        </w:numPr>
      </w:pPr>
      <w:r>
        <w:t>State listings for pediatric vision providers</w:t>
      </w:r>
    </w:p>
    <w:p w14:paraId="5B3FB4A9" w14:textId="77777777" w:rsidR="00A374E3" w:rsidRDefault="00000000" w:rsidP="00A374E3">
      <w:pPr>
        <w:pStyle w:val="ListParagraph"/>
        <w:numPr>
          <w:ilvl w:val="0"/>
          <w:numId w:val="13"/>
        </w:numPr>
      </w:pPr>
      <w:r>
        <w:t>Columbiana Vision Care is listed for Columbiana County</w:t>
      </w:r>
    </w:p>
    <w:p w14:paraId="7106CBB4" w14:textId="2F25E144" w:rsidR="004F2029" w:rsidRDefault="00000000" w:rsidP="00A374E3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="00A374E3" w:rsidRPr="00C23A15">
          <w:rPr>
            <w:rStyle w:val="Hyperlink"/>
          </w:rPr>
          <w:t>https://odh.ohio.gov/know-our-programs/children-s-hearing-vision-program/find-pediatric-vision-provider/columbiana-county</w:t>
        </w:r>
      </w:hyperlink>
      <w:r w:rsidR="00A374E3">
        <w:t xml:space="preserve"> </w:t>
      </w:r>
    </w:p>
    <w:p w14:paraId="2CC1BD17" w14:textId="77777777" w:rsidR="004F2029" w:rsidRDefault="00000000">
      <w:pPr>
        <w:pStyle w:val="Heading2"/>
      </w:pPr>
      <w:r>
        <w:t>Local Vision / Optometry Clinics</w:t>
      </w:r>
    </w:p>
    <w:p w14:paraId="1F7FE935" w14:textId="058F6D6E" w:rsidR="004F2029" w:rsidRPr="00A374E3" w:rsidRDefault="00000000" w:rsidP="00A374E3">
      <w:pPr>
        <w:pStyle w:val="ListParagraph"/>
        <w:numPr>
          <w:ilvl w:val="0"/>
          <w:numId w:val="11"/>
        </w:numPr>
        <w:rPr>
          <w:b/>
          <w:bCs/>
        </w:rPr>
      </w:pPr>
      <w:r w:rsidRPr="00A374E3">
        <w:rPr>
          <w:b/>
          <w:bCs/>
        </w:rPr>
        <w:t>Columbiana Vision Care (Dr. Chad C. Moreschi, O.D.)</w:t>
      </w:r>
    </w:p>
    <w:p w14:paraId="278827A7" w14:textId="77777777" w:rsidR="00A374E3" w:rsidRDefault="00A374E3" w:rsidP="00A374E3">
      <w:pPr>
        <w:pStyle w:val="ListParagraph"/>
        <w:numPr>
          <w:ilvl w:val="0"/>
          <w:numId w:val="13"/>
        </w:numPr>
      </w:pPr>
      <w:r>
        <w:t>Services: Eye exams, glasses, contact lenses, disease management</w:t>
      </w:r>
    </w:p>
    <w:p w14:paraId="446838AF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Address: 147 S Main St, Columbiana, OH 44408</w:t>
      </w:r>
    </w:p>
    <w:p w14:paraId="5DF8B565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Phone: (330) 482-2424</w:t>
      </w:r>
    </w:p>
    <w:p w14:paraId="09226588" w14:textId="6A3DBFEC" w:rsidR="004F2029" w:rsidRDefault="00000000" w:rsidP="00A374E3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="00A374E3" w:rsidRPr="00C23A15">
          <w:rPr>
            <w:rStyle w:val="Hyperlink"/>
          </w:rPr>
          <w:t>https://www.columbianavision.com</w:t>
        </w:r>
      </w:hyperlink>
      <w:r w:rsidR="00A374E3">
        <w:t xml:space="preserve"> </w:t>
      </w:r>
    </w:p>
    <w:p w14:paraId="185EE1C4" w14:textId="77777777" w:rsidR="00A374E3" w:rsidRDefault="00A374E3" w:rsidP="00A374E3">
      <w:pPr>
        <w:pStyle w:val="ListParagraph"/>
        <w:ind w:left="1710"/>
      </w:pPr>
    </w:p>
    <w:p w14:paraId="079DCCA1" w14:textId="2A592865" w:rsidR="004F2029" w:rsidRPr="00A374E3" w:rsidRDefault="00000000" w:rsidP="00A374E3">
      <w:pPr>
        <w:pStyle w:val="ListParagraph"/>
        <w:numPr>
          <w:ilvl w:val="0"/>
          <w:numId w:val="11"/>
        </w:numPr>
        <w:rPr>
          <w:b/>
          <w:bCs/>
        </w:rPr>
      </w:pPr>
      <w:r w:rsidRPr="00A374E3">
        <w:rPr>
          <w:b/>
          <w:bCs/>
        </w:rPr>
        <w:t>Mackall Optometry</w:t>
      </w:r>
    </w:p>
    <w:p w14:paraId="0FF2939B" w14:textId="77777777" w:rsidR="00A374E3" w:rsidRDefault="00000000" w:rsidP="00A374E3">
      <w:pPr>
        <w:pStyle w:val="ListParagraph"/>
        <w:numPr>
          <w:ilvl w:val="0"/>
          <w:numId w:val="13"/>
        </w:numPr>
      </w:pPr>
      <w:r>
        <w:t>Locations in Columbiana &amp; Salem, OH</w:t>
      </w:r>
    </w:p>
    <w:p w14:paraId="68481B2D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 xml:space="preserve">Phone (Salem): (330) 332-4501 </w:t>
      </w:r>
    </w:p>
    <w:p w14:paraId="404D23E8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Phone (Columbiana): (330) 892-0359</w:t>
      </w:r>
    </w:p>
    <w:p w14:paraId="4BBFF522" w14:textId="4AD09E13" w:rsidR="004F2029" w:rsidRDefault="00000000" w:rsidP="00A374E3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="00A374E3" w:rsidRPr="00C23A15">
          <w:rPr>
            <w:rStyle w:val="Hyperlink"/>
          </w:rPr>
          <w:t>https://mackalloptometry.com</w:t>
        </w:r>
      </w:hyperlink>
      <w:r w:rsidR="00A374E3">
        <w:t xml:space="preserve"> </w:t>
      </w:r>
    </w:p>
    <w:p w14:paraId="46974DCC" w14:textId="77777777" w:rsidR="00A374E3" w:rsidRDefault="00A374E3" w:rsidP="00A374E3">
      <w:pPr>
        <w:pStyle w:val="ListParagraph"/>
        <w:ind w:left="1710"/>
      </w:pPr>
    </w:p>
    <w:p w14:paraId="1E2BFF7B" w14:textId="0A6A1EF0" w:rsidR="004F2029" w:rsidRPr="00A374E3" w:rsidRDefault="00000000" w:rsidP="00A374E3">
      <w:pPr>
        <w:pStyle w:val="ListParagraph"/>
        <w:numPr>
          <w:ilvl w:val="0"/>
          <w:numId w:val="11"/>
        </w:numPr>
        <w:rPr>
          <w:b/>
          <w:bCs/>
        </w:rPr>
      </w:pPr>
      <w:r w:rsidRPr="00A374E3">
        <w:rPr>
          <w:b/>
          <w:bCs/>
        </w:rPr>
        <w:t>Eye Catchers Optical</w:t>
      </w:r>
    </w:p>
    <w:p w14:paraId="5504F4D3" w14:textId="77777777" w:rsidR="00A374E3" w:rsidRDefault="00A374E3" w:rsidP="00A374E3">
      <w:pPr>
        <w:pStyle w:val="ListParagraph"/>
        <w:numPr>
          <w:ilvl w:val="0"/>
          <w:numId w:val="13"/>
        </w:numPr>
      </w:pPr>
      <w:r>
        <w:t xml:space="preserve">Services: Glasses, lenses, optical care </w:t>
      </w:r>
    </w:p>
    <w:p w14:paraId="58FD96FB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Address: 915 Columbiana Canfield Rd, Columbiana, OH 44408</w:t>
      </w:r>
    </w:p>
    <w:p w14:paraId="1F4A5DEA" w14:textId="77777777" w:rsidR="00A374E3" w:rsidRDefault="00000000" w:rsidP="00A374E3">
      <w:pPr>
        <w:pStyle w:val="ListParagraph"/>
        <w:numPr>
          <w:ilvl w:val="1"/>
          <w:numId w:val="13"/>
        </w:numPr>
      </w:pPr>
      <w:r>
        <w:t>Phone: (330) 482-1000</w:t>
      </w:r>
    </w:p>
    <w:p w14:paraId="18F4DB44" w14:textId="556BAFF6" w:rsidR="004F2029" w:rsidRDefault="00000000" w:rsidP="00A374E3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="00A374E3" w:rsidRPr="00C23A15">
          <w:rPr>
            <w:rStyle w:val="Hyperlink"/>
          </w:rPr>
          <w:t>https://www.eyecatchersoptical.com</w:t>
        </w:r>
      </w:hyperlink>
      <w:r w:rsidR="00A374E3">
        <w:t xml:space="preserve"> </w:t>
      </w:r>
    </w:p>
    <w:sectPr w:rsidR="004F20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5E3144"/>
    <w:multiLevelType w:val="hybridMultilevel"/>
    <w:tmpl w:val="61B27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0244AC"/>
    <w:multiLevelType w:val="hybridMultilevel"/>
    <w:tmpl w:val="3B98ADB0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49BA397C"/>
    <w:multiLevelType w:val="hybridMultilevel"/>
    <w:tmpl w:val="09D82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A6B22"/>
    <w:multiLevelType w:val="hybridMultilevel"/>
    <w:tmpl w:val="2DDA8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537709">
    <w:abstractNumId w:val="8"/>
  </w:num>
  <w:num w:numId="2" w16cid:durableId="1209031248">
    <w:abstractNumId w:val="6"/>
  </w:num>
  <w:num w:numId="3" w16cid:durableId="1233539549">
    <w:abstractNumId w:val="5"/>
  </w:num>
  <w:num w:numId="4" w16cid:durableId="664168586">
    <w:abstractNumId w:val="4"/>
  </w:num>
  <w:num w:numId="5" w16cid:durableId="1863978672">
    <w:abstractNumId w:val="7"/>
  </w:num>
  <w:num w:numId="6" w16cid:durableId="245696871">
    <w:abstractNumId w:val="3"/>
  </w:num>
  <w:num w:numId="7" w16cid:durableId="1682582846">
    <w:abstractNumId w:val="2"/>
  </w:num>
  <w:num w:numId="8" w16cid:durableId="1701004528">
    <w:abstractNumId w:val="1"/>
  </w:num>
  <w:num w:numId="9" w16cid:durableId="1133594370">
    <w:abstractNumId w:val="0"/>
  </w:num>
  <w:num w:numId="10" w16cid:durableId="1216550232">
    <w:abstractNumId w:val="12"/>
  </w:num>
  <w:num w:numId="11" w16cid:durableId="130440461">
    <w:abstractNumId w:val="11"/>
  </w:num>
  <w:num w:numId="12" w16cid:durableId="116140274">
    <w:abstractNumId w:val="9"/>
  </w:num>
  <w:num w:numId="13" w16cid:durableId="7512444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2A7A"/>
    <w:rsid w:val="0029639D"/>
    <w:rsid w:val="00326F90"/>
    <w:rsid w:val="003D2DFA"/>
    <w:rsid w:val="004A2A32"/>
    <w:rsid w:val="004F2029"/>
    <w:rsid w:val="00532585"/>
    <w:rsid w:val="00A374E3"/>
    <w:rsid w:val="00AA1D8D"/>
    <w:rsid w:val="00B47730"/>
    <w:rsid w:val="00CB0664"/>
    <w:rsid w:val="00D07C4C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74F207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374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7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umbianavision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odh.ohio.gov/know-our-programs/children-s-hearing-vision-program/find-pediatric-vision-provider/columbiana-count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io.preventblindness.org/vision-care-outreach-progr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yecatchersoptica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ckalloptomet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1499</Characters>
  <Application>Microsoft Office Word</Application>
  <DocSecurity>0</DocSecurity>
  <Lines>42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6</cp:revision>
  <dcterms:created xsi:type="dcterms:W3CDTF">2025-10-02T14:28:00Z</dcterms:created>
  <dcterms:modified xsi:type="dcterms:W3CDTF">2026-01-21T17:12:00Z</dcterms:modified>
  <cp:category/>
</cp:coreProperties>
</file>